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手机：13959356566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邮箱：linjuan968@gmail.com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高级员工关系专员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高级员工关系专员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咨询公司    资深员工关系专员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上市公司    高级员工关系专员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数据分析 | 项目管理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