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手机：15829598975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邮箱：li623@sina.com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应聘职位：品牌经理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2011.09 - 2014.06    北京大学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国有企业    资深品牌经理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创业公司    资深品牌经理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外资企业    高级品牌经理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行业龙头    高级品牌经理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数据分析 | 专业技能 | 团队协作 | 问题解决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