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手机：13831490195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邮箱：lifang587@sina.com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2010.09 - 2013.06    西安交通大学    广告学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高级品牌经理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创业公司    高级品牌经理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民营企业    高级品牌经理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外资企业    资深品牌经理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项目管理 | 沟通能力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