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徐静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性别：女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年龄：37岁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居住地：重庆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手机：18888151416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邮箱：xujing228@126.com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应聘职位：品牌经理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2008.09 - 2012.06    浙江大学    管理学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2021.01 - 至今    民营企业    高级品牌经理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2012.01 - 2015.12    服务机构    高级品牌经理    34K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品牌经理创新项目：引入新方法，获得良好效果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2016.01 - 2018.12    专业机构    高级品牌经理    38K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2018.01 - 2020.12    外资企业    高级品牌经理    37K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持续学习品牌经理领域新知识和技能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为品牌经理工作提供专业建议和解决方案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负责品牌经理相关工作，确保工作质量和效率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参与品牌经理项目规划和执行，协调各方资源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建立和完善品牌经理工作流程和标准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与团队成员密切合作，共同完成品牌经理目标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品牌经理团队建设：培养团队能力，提升整体水平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品牌经理优化项目：改进工作流程，效率提升30%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问题解决 | 项目管理 | 数据分析 | 沟通能力 | 团队协作 | 专业技能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完成AWS云计算技术培训，获得相关认证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客户满意度优秀奖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季度绩效优秀奖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具有扎实的专业技能和丰富的项目经验，能够独立完成复杂项目的设计与开发。工作认真负责，具备良好的团队协作能力和沟通表达能力。持续关注行业发展趋势，不断学习新技术，具备较强的学习能力和适应能力。善于分析问题和解决问题，能够在压力下保持高效工作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