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手机：15223391220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邮箱：guo865@gmail.com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复旦大学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资深商务拓展经理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专业机构    高级商务拓展经理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国有企业    高级商务拓展经理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服务机构    高级商务拓展经理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项目管理 | 数据分析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