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手机：15257845436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邮箱：guo315@gmail.com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高级培训专员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国有企业    资深培训专员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资深培训专员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创业公司    高级培训专员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数据分析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