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陈桂英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居住地：西安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手机：18905659012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邮箱：chen518@sina.com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应聘职位：培训专员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2008.09 - 2011.06    同济大学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知名企业    高级培训专员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为培训专员工作提供专业建议和解决方案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持续学习培训专员领域新知识和技能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2013.01 - 2014.12    服务机构    高级培训专员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持续学习培训专员领域新知识和技能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为培训专员工作提供专业建议和解决方案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上市公司    高级培训专员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持续学习培训专员领域新知识和技能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为培训专员工作提供专业建议和解决方案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行业龙头    高级培训专员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为培训专员工作提供专业建议和解决方案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持续学习培训专员领域新知识和技能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数据分析 | 项目管理 | 团队协作 | 沟通能力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