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马敏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手机：13921557473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邮箱：mamin162@qq.com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应聘职位：培训专员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2015.09 - 2018.06    复旦大学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专业机构    高级培训专员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行业龙头    高级培训专员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知名企业    资深培训专员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国有企业    高级培训专员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专业技能 | 问题解决 | 数据分析 | 沟通能力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