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手机：15258161036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邮箱：gaojuan267@126.com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2015.09 - 2018.06    上海交通大学    教育学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高级培训专员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专业机构    资深培训专员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知名企业    高级培训专员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咨询公司    高级培训专员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项目管理 | 专业技能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