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手机：13888261495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邮箱：hejuan535@qq.com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高级培训专员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资深培训专员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高级培训专员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上市公司    资深培训专员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