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手机：18964782855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邮箱：liping867@sina.com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应聘职位：培训专员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浙江大学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资深培训专员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外资企业    高级培训专员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知名企业    高级培训专员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行业龙头    资深培训专员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团队协作 | 数据分析 | 专业技能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