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手机：15207687774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邮箱：xufang672@sina.com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南京大学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高级培训师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外资企业    高级培训师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上市公司    高级培训师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专业机构    资深培训师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