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手机：13893215753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邮箱：huanggang371@qq.com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北京大学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培训师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咨询公司    中级培训师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知名企业    培训师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专业机构    中级培训师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团队协作 | 专业技能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