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手机：15042058742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邮箱：linna555@qq.com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应聘职位：培训师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中级培训师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咨询公司    中级培训师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服务机构    培训师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国有企业    培训师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为培训师工作提供专业建议和解决方案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负责培训师相关工作，确保工作质量和效率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建立和完善培训师工作流程和标准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持续学习培训师领域新知识和技能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参与培训师项目规划和执行，协调各方资源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与团队成员密切合作，共同完成培训师目标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培训师团队建设：培养团队能力，提升整体水平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