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手机：18872015580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邮箱：hutao688@gmail.com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2013.09 - 2017.06    复旦大学    人力资源管理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高级培训师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咨询公司    高级培训师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外资企业    高级培训师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行业龙头    高级培训师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沟通能力 | 问题解决 | 团队协作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