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手机：15128069382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邮箱：chengang425@qq.com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资深培训师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上市公司    高级培训师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创业公司    资深培训师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专业机构    高级培训师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