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手机：13920086151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邮箱：zhouwei832@163.com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上海交通大学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百度    资深大数据工程师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华为    高级大数据工程师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阿里巴巴    高级大数据工程师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滴滴    资深大数据工程师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HBase | Flink | ETL | Python | Hive | Elasticsearch | Kafka | 数据仓库 | Scala | Hadoop | Spark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