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手机：18916779463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邮箱：zhou819@163.com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南京大学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美团    高级大数据工程师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京东    高级大数据工程师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字节跳动    高级大数据工程师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华为    高级大数据工程师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Elasticsearch | Hive | Hadoop | Kafka | Spark | 数据仓库 | Scala | ETL | HBase | Python | Flink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