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手机：15905099035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邮箱：xu124@qq.com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应聘职位：大数据工程师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华中科技大学    软件工程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腾讯    高级大数据工程师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百度    高级大数据工程师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美团    高级大数据工程师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小米    高级大数据工程师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数据仓库 | Python | Elasticsearch | Scala | HBase | Hive | Kafka | Flink | ETL | Spark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