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手机：15151906311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邮箱：huyang701@qq.com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高级大数据工程师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美团    高级大数据工程师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腾讯    资深大数据工程师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阿里巴巴    高级大数据工程师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Hadoop | Spark | Kafka | 数据仓库 | Python | HBase | Hive | Scala | Flink | Elasticsearch | ETL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