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手机：15845522022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邮箱：guogang154@qq.com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中级学术研究员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知名企业    中级学术研究员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创业公司    中级学术研究员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咨询公司    中级学术研究员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团队协作 | 数据分析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