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手机：13825843386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邮箱：wangqiang362@163.com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应聘职位：安全工程师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浙江大学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绿盟科技    安全工程师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奇安信    安全工程师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京东    安全工程师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百度    中级安全工程师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入侵检测 | 漏洞扫描 | 安全审计 | 应急响应 | 安全加固 | 渗透测试 | 网络安全 | 防火墙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