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赵刚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手机：13957927607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邮箱：zhaogang399@sina.com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上海交通大学    计算机科学与技术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华为    高级安全工程师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深信服    高级安全工程师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京东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腾讯    高级安全工程师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应急响应 | 安全审计 | 渗透测试 | 安全加固 | 入侵检测 | 防火墙 | 网络安全 | 漏洞扫描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