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type="auto" w:w="0"/>
        <w:jc w:val="center"/>
        <w:tblLayout w:type="fixed"/>
        <w:tblLook w:firstColumn="1" w:firstRow="1" w:lastColumn="0" w:lastRow="0" w:noHBand="0" w:noVBand="1" w:val="04A0"/>
      </w:tblPr>
      <w:tblGrid>
        <w:gridCol w:w="9360"/>
      </w:tblGrid>
      <w:tr>
        <w:tc>
          <w:tcPr>
            <w:tcW w:type="dxa" w:w="9360"/>
          </w:tcPr>
          <w:p>
            <w:pPr>
              <w:jc w:val="center"/>
            </w:pPr>
            <w:r>
              <w:rPr>
                <w:rFonts w:ascii="宋体" w:hAnsi="宋体" w:eastAsia="宋体"/>
                <w:b/>
                <w:sz w:val="40"/>
              </w:rPr>
              <w:t>张洋</w:t>
            </w:r>
          </w:p>
        </w:tc>
      </w:tr>
      <w:tr>
        <w:tc>
          <w:tcPr>
            <w:tcW w:type="dxa" w:w="9360"/>
          </w:tcPr>
          <w:p/>
          <w:tbl>
            <w:tblPr>
              <w:tblStyle w:val="TableGrid"/>
              <w:tblW w:type="auto" w:w="0"/>
              <w:tblLook w:firstColumn="1" w:firstRow="1" w:lastColumn="0" w:lastRow="0" w:noHBand="0" w:noVBand="1" w:val="04A0"/>
            </w:tblPr>
            <w:tblGrid>
              <w:gridCol w:w="3120"/>
              <w:gridCol w:w="3120"/>
              <w:gridCol w:w="3120"/>
            </w:tblGrid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性别：男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年龄：39岁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居住地：北京</w:t>
                  </w:r>
                </w:p>
              </w:tc>
            </w:tr>
            <w:tr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手机：18911395231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邮箱：zhangyang917@126.com</w:t>
                  </w:r>
                </w:p>
              </w:tc>
              <w:tc>
                <w:tcPr>
                  <w:tcW w:type="dxa" w:w="3120"/>
                </w:tcPr>
                <w:p>
                  <w:r>
                    <w:rPr>
                      <w:rFonts w:ascii="宋体" w:hAnsi="宋体" w:eastAsia="宋体"/>
                      <w:b w:val="0"/>
                      <w:sz w:val="20"/>
                    </w:rPr>
                    <w:t>应聘职位：审计师</w:t>
                  </w:r>
                </w:p>
              </w:tc>
            </w:tr>
          </w:tbl>
          <w:p/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教育背景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2017.09 - 2021.06    复旦大学    财务管理    本科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工作经历</w:t>
            </w:r>
          </w:p>
          <w:p>
            <w:r>
              <w:rPr>
                <w:rFonts w:ascii="宋体" w:hAnsi="宋体" w:eastAsia="宋体"/>
                <w:b/>
                <w:sz w:val="22"/>
              </w:rPr>
              <w:t>2023.01 - 至今    瑞华    中级审计师    20K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协助建立全面风险管控体系，完善内控制度和操作流程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执行内部审计项目，评估内控制度有效性，识别和防范经营风险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进行财务审计，检查财务报表真实性、准确性和合规性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参与年度审计计划制定，合理配置审计资源，确保审计质量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开展专项审计，涵盖采购、销售、投资、人力资源等关键业务流程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编写专业审计报告，提出切实可行的改进建议，跟踪整改落实情况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内控体系建设：建立全面风险管理体系，风险事件发生率降低60%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合规审计项目：完成大型集团公司合规审计，识别整改50项风险点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IT审计项目：开展信息系统审计，显著提升数据安全防护水平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2020.01 - 2022.12    致同    中级审计师    15K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协助建立全面风险管控体系，完善内控制度和操作流程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开展专项审计，涵盖采购、销售、投资、人力资源等关键业务流程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编写专业审计报告，提出切实可行的改进建议，跟踪整改落实情况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进行财务审计，检查财务报表真实性、准确性和合规性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执行内部审计项目，评估内控制度有效性，识别和防范经营风险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参与年度审计计划制定，合理配置审计资源，确保审计质量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IT审计项目：开展信息系统审计，显著提升数据安全防护水平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内控体系建设：建立全面风险管理体系，风险事件发生率降低60%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2022.01 - 2024.12    天健    中级审计师    25K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进行财务审计，检查财务报表真实性、准确性和合规性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执行内部审计项目，评估内控制度有效性，识别和防范经营风险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编写专业审计报告，提出切实可行的改进建议，跟踪整改落实情况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参与年度审计计划制定，合理配置审计资源，确保审计质量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协助建立全面风险管控体系，完善内控制度和操作流程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开展专项审计，涵盖采购、销售、投资、人力资源等关键业务流程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内控体系建设：建立全面风险管理体系，风险事件发生率降低60%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合规审计项目：完成大型集团公司合规审计，识别整改50项风险点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IT审计项目：开展信息系统审计，显著提升数据安全防护水平</w:t>
            </w:r>
          </w:p>
          <w:p/>
          <w:p>
            <w:r>
              <w:rPr>
                <w:rFonts w:ascii="宋体" w:hAnsi="宋体" w:eastAsia="宋体"/>
                <w:b/>
                <w:sz w:val="22"/>
              </w:rPr>
              <w:t>2024.01 - 2026.12    安永    审计师    22K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参与年度审计计划制定，合理配置审计资源，确保审计质量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开展专项审计，涵盖采购、销售、投资、人力资源等关键业务流程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进行财务审计，检查财务报表真实性、准确性和合规性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编写专业审计报告，提出切实可行的改进建议，跟踪整改落实情况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0"/>
              </w:rPr>
              <w:t>• 执行内部审计项目，评估内控制度有效性，识别和防范经营风险</w:t>
            </w:r>
          </w:p>
          <w:p>
            <w:pPr>
              <w:ind w:left="432"/>
            </w:pPr>
            <w:r>
              <w:rPr>
                <w:rFonts w:ascii="宋体" w:hAnsi="宋体" w:eastAsia="宋体"/>
                <w:b/>
                <w:sz w:val="20"/>
              </w:rPr>
              <w:t>主要项目：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IT审计项目：开展信息系统审计，显著提升数据安全防护水平</w:t>
            </w:r>
          </w:p>
          <w:p>
            <w:pPr>
              <w:ind w:left="720"/>
            </w:pPr>
            <w:r>
              <w:rPr>
                <w:rFonts w:ascii="宋体" w:hAnsi="宋体" w:eastAsia="宋体"/>
                <w:b w:val="0"/>
                <w:sz w:val="20"/>
              </w:rPr>
              <w:t>• 合规审计项目：完成大型集团公司合规审计，识别整改50项风险点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专业技能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内控制度 | 审计软件 | 内部审计 | 财务分析 | 合规检查 | 风险评估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培训经历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完成数据分析师专业技能培训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完成PMP项目管理专业人士认证培训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参加Google Analytics数字营销认证课程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获奖经历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2023年度优秀员工</w:t>
            </w:r>
          </w:p>
          <w:p>
            <w:pPr>
              <w:ind w:left="432"/>
            </w:pPr>
            <w:r>
              <w:rPr>
                <w:rFonts w:ascii="宋体" w:hAnsi="宋体" w:eastAsia="宋体"/>
                <w:b w:val="0"/>
                <w:sz w:val="22"/>
              </w:rPr>
              <w:t>• 技术创新奖</w:t>
            </w:r>
          </w:p>
        </w:tc>
      </w:tr>
      <w:tr>
        <w:tc>
          <w:tcPr>
            <w:tcW w:type="dxa" w:w="9360"/>
          </w:tcPr>
          <w:p>
            <w:r>
              <w:rPr>
                <w:rFonts w:ascii="宋体" w:hAnsi="宋体" w:eastAsia="宋体"/>
                <w:b/>
                <w:sz w:val="28"/>
              </w:rPr>
              <w:t>自我评价</w:t>
            </w:r>
          </w:p>
          <w:p>
            <w:r>
              <w:rPr>
                <w:rFonts w:ascii="宋体" w:hAnsi="宋体" w:eastAsia="宋体"/>
                <w:b w:val="0"/>
                <w:sz w:val="22"/>
              </w:rPr>
              <w:t>拥有多年相关工作经验，熟练掌握专业技能和工具。具备敏锐的业务洞察力，能够准确理解需求并提供有效解决方案。工作效率高，抗压能力强，能够在快节奏的工作环境中保持高质量的工作输出。具备优秀的项目管理能力，能够协调各方资源，确保项目按时交付。</w:t>
            </w:r>
          </w:p>
        </w:tc>
      </w:tr>
    </w:tbl>
    <w:sectPr w:rsidR="00FC693F" w:rsidRPr="0006063C" w:rsidSect="00034616"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406206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'1.0' encoding='UTF-8' standalone='yes'?>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0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/>
  <cp:revision>1</cp:revision>
  <dcterms:created xsi:type="dcterms:W3CDTF">2013-12-23T23:15:00Z</dcterms:created>
  <dcterms:modified xsi:type="dcterms:W3CDTF">2013-12-23T23:15:00Z</dcterms:modified>
  <cp:category/>
</cp:coreProperties>
</file>