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手机：18906360269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邮箱：liu776@163.com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安永    中级审计师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中审众环    审计师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大华    审计师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毕马威    中级审计师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审计软件 | 内控制度 | 财务分析 | 合规检查 | 内部审计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