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手机：13871870851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邮箱：li215@gmail.com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南京大学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普华永道    资深审计师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德勤    高级审计师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致同    高级审计师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瑞华    资深审计师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财务分析 | 合规检查 | 内部审计 | 风险评估 | 审计软件 | 内控制度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