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手机：15211638335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邮箱：wuqiang127@sina.com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应聘职位：客户成功经理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客户成功经理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专业机构    客户成功经理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知名企业    中级客户成功经理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外资企业    客户成功经理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数据分析 | 沟通能力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