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手机：15027178597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邮箱：guojun957@gmail.com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客户成功经理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中级客户成功经理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外资企业    中级客户成功经理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知名企业    客户成功经理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项目管理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