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何秀兰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居住地：重庆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手机：13982204323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邮箱：he577@126.com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应聘职位：室内设计师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2013.09 - 2016.06    上海交通大学    管理学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服务机构    资深室内设计师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与团队成员密切合作，共同完成室内设计师目标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为室内设计师工作提供专业建议和解决方案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负责室内设计师相关工作，确保工作质量和效率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参与室内设计师项目规划和执行，协调各方资源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建立和完善室内设计师工作流程和标准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2015.01 - 2017.12    民营企业    高级室内设计师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负责室内设计师相关工作，确保工作质量和效率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持续学习室内设计师领域新知识和技能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参与室内设计师项目规划和执行，协调各方资源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与团队成员密切合作，共同完成室内设计师目标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建立和完善室内设计师工作流程和标准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为室内设计师工作提供专业建议和解决方案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2017.01 - 2019.12    创业公司    高级室内设计师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为室内设计师工作提供专业建议和解决方案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负责室内设计师相关工作，确保工作质量和效率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持续学习室内设计师领域新知识和技能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建立和完善室内设计师工作流程和标准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参与室内设计师项目规划和执行，协调各方资源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2020.01 - 2022.12    行业龙头    高级室内设计师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持续学习室内设计师领域新知识和技能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为室内设计师工作提供专业建议和解决方案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负责室内设计师相关工作，确保工作质量和效率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与团队成员密切合作，共同完成室内设计师目标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参与室内设计师项目规划和执行，协调各方资源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问题解决 | 数据分析 | 团队协作 | 沟通能力 | 项目管理 | 专业技能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