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杨强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年龄：25岁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手机：15890324784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邮箱：yangqiang261@sina.com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应聘职位：嵌入式工程师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2012.09 - 2016.06    复旦大学    物联网工程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比亚迪    资深嵌入式工程师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参与产品设计，从软件角度提供技术支持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进行硬件调试，解决硬件兼容性问题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维护产品固件，及时修复bug和发布更新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开发物联网设备，实现设备联网和远程控制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负责嵌入式软件开发，编写底层驱动和应用程序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优化系统性能，降低功耗和提升响应速度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智能家居系统：开发智能家居控制系统，支持语音控制和远程操作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物联网平台：构建物联网设备管理平台，管理千万级设备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工业控制系统：开发工业自动化控制系统，提升生产效率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2016.01 - 2019.12    大疆    高级嵌入式工程师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参与产品设计，从软件角度提供技术支持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优化系统性能，降低功耗和提升响应速度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负责嵌入式软件开发，编写底层驱动和应用程序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维护产品固件，及时修复bug和发布更新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开发物联网设备，实现设备联网和远程控制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物联网平台：构建物联网设备管理平台，管理千万级设备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智能家居系统：开发智能家居控制系统，支持语音控制和远程操作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工业控制系统：开发工业自动化控制系统，提升生产效率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2021.01 - 2022.12    华为    资深嵌入式工程师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参与产品设计，从软件角度提供技术支持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开发物联网设备，实现设备联网和远程控制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进行硬件调试，解决硬件兼容性问题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负责嵌入式软件开发，编写底层驱动和应用程序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优化系统性能，降低功耗和提升响应速度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工业控制系统：开发工业自动化控制系统，提升生产效率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物联网平台：构建物联网设备管理平台，管理千万级设备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2022.01 - 2023.12    vivo    高级嵌入式工程师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开发物联网设备，实现设备联网和远程控制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参与产品设计，从软件角度提供技术支持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优化系统性能，降低功耗和提升响应速度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负责嵌入式软件开发，编写底层驱动和应用程序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维护产品固件，及时修复bug和发布更新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工业控制系统：开发工业自动化控制系统，提升生产效率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物联网平台：构建物联网设备管理平台，管理千万级设备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RTOS | 驱动开发 | 单片机 | 硬件调试 | C/C++ | ARM | 物联网 | 嵌入式Linux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最佳团队协作奖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