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手机：18895818335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邮箱：luojuan285@gmail.com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西安交通大学    电子工程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格力    资深嵌入式工程师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vivo    高级嵌入式工程师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美的    高级嵌入式工程师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比亚迪    高级嵌入式工程师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RTOS | 驱动开发 | 硬件调试 | C/C++ | 单片机 | 物联网 | 嵌入式Linux | ARM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