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手机：13943352954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邮箱：zhao954@163.com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北京大学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高级嵌入式工程师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OPPO    高级嵌入式工程师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比亚迪    高级嵌入式工程师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华为    高级嵌入式工程师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硬件调试 | ARM | 物联网 | 单片机 | RTOS | 驱动开发 | C/C++ | 嵌入式Linux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