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手机：15230247915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邮箱：xuping844@gmail.com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应聘职位：工业设计师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中山大学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知名企业    资深工业设计师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国有企业    资深工业设计师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咨询公司    资深工业设计师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专业机构    高级工业设计师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数据分析 | 项目管理 | 团队协作 | 专业技能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