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手机：15833765814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邮箱：linyong573@126.com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2010.09 - 2014.06    南京大学    产品设计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高级工业设计师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上市公司    资深工业设计师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咨询公司    高级工业设计师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外资企业    资深工业设计师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沟通能力 | 数据分析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