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手机：15086771613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邮箱：linyan126@126.com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应聘职位：工业设计师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2017.09 - 2021.06    上海交通大学    产品设计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外资企业    工业设计师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民营企业    工业设计师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咨询公司    中级工业设计师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2025.01 - 2028.12    服务机构    工业设计师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项目管理 | 问题解决 | 数据分析 | 专业技能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