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手机：15061059757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邮箱：xu775@gmail.com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应聘职位：工艺工程师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2006.09 - 2009.06    西安交通大学    材料科学与工程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民营企业    高级工艺工程师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2008.01 - 2011.12    外资企业    高级工艺工程师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服务机构    资深工艺工程师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负责工艺工程师相关工作，确保工作质量和效率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咨询公司    高级工艺工程师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持续学习工艺工程师领域新知识和技能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为工艺工程师工作提供专业建议和解决方案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与团队成员密切合作，共同完成工艺工程师目标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参与工艺工程师项目规划和执行，协调各方资源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建立和完善工艺工程师工作流程和标准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工艺工程师团队建设：培养团队能力，提升整体水平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沟通能力 | 项目管理 | 问题解决 | 数据分析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