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林超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手机：15028040043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邮箱：linchao758@163.com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应聘职位：工艺工程师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2008.09 - 2012.06    南京大学    化学工程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国有企业    高级工艺工程师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参与工艺工程师项目规划和执行，协调各方资源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负责工艺工程师相关工作，确保工作质量和效率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与团队成员密切合作，共同完成工艺工程师目标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持续学习工艺工程师领域新知识和技能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为工艺工程师工作提供专业建议和解决方案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建立和完善工艺工程师工作流程和标准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行业龙头    高级工艺工程师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负责工艺工程师相关工作，确保工作质量和效率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与团队成员密切合作，共同完成工艺工程师目标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持续学习工艺工程师领域新知识和技能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参与工艺工程师项目规划和执行，协调各方资源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建立和完善工艺工程师工作流程和标准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为工艺工程师工作提供专业建议和解决方案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2014.01 - 2017.12    创业公司    高级工艺工程师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负责工艺工程师相关工作，确保工作质量和效率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与团队成员密切合作，共同完成工艺工程师目标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持续学习工艺工程师领域新知识和技能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为工艺工程师工作提供专业建议和解决方案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建立和完善工艺工程师工作流程和标准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2017.01 - 2020.12    知名企业    高级工艺工程师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建立和完善工艺工程师工作流程和标准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与团队成员密切合作，共同完成工艺工程师目标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持续学习工艺工程师领域新知识和技能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负责工艺工程师相关工作，确保工作质量和效率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为工艺工程师工作提供专业建议和解决方案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参与工艺工程师项目规划和执行，协调各方资源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沟通能力 | 团队协作 | 问题解决 | 项目管理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