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赵娜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性别：男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年龄：30岁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居住地：武汉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手机：15108632872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邮箱：zhaona205@sina.com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应聘职位：工艺工程师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2014.09 - 2018.06    同济大学    工商管理    本科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2021.01 - 至今    咨询公司    资深工艺工程师    33K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与团队成员密切合作，共同完成工艺工程师目标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为工艺工程师工作提供专业建议和解决方案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建立和完善工艺工程师工作流程和标准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持续学习工艺工程师领域新知识和技能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负责工艺工程师相关工作，确保工作质量和效率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工艺工程师创新项目：引入新方法，获得良好效果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工艺工程师优化项目：改进工作流程，效率提升30%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工艺工程师团队建设：培养团队能力，提升整体水平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2018.01 - 2021.12    专业机构    高级工艺工程师    39K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参与工艺工程师项目规划和执行，协调各方资源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建立和完善工艺工程师工作流程和标准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为工艺工程师工作提供专业建议和解决方案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持续学习工艺工程师领域新知识和技能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与团队成员密切合作，共同完成工艺工程师目标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工艺工程师创新项目：引入新方法，获得良好效果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工艺工程师团队建设：培养团队能力，提升整体水平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2021.01 - 2024.12    国有企业    高级工艺工程师    27K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负责工艺工程师相关工作，确保工作质量和效率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为工艺工程师工作提供专业建议和解决方案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与团队成员密切合作，共同完成工艺工程师目标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参与工艺工程师项目规划和执行，协调各方资源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建立和完善工艺工程师工作流程和标准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持续学习工艺工程师领域新知识和技能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工艺工程师优化项目：改进工作流程，效率提升30%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工艺工程师创新项目：引入新方法，获得良好效果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工艺工程师团队建设：培养团队能力，提升整体水平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2025.01 - 2027.12    行业龙头    资深工艺工程师    35K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持续学习工艺工程师领域新知识和技能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建立和完善工艺工程师工作流程和标准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负责工艺工程师相关工作，确保工作质量和效率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与团队成员密切合作，共同完成工艺工程师目标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参与工艺工程师项目规划和执行，协调各方资源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为工艺工程师工作提供专业建议和解决方案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工艺工程师创新项目：引入新方法，获得良好效果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工艺工程师团队建设：培养团队能力，提升整体水平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工艺工程师优化项目：改进工作流程，效率提升30%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数据分析 | 项目管理 | 沟通能力 | 问题解决 | 团队协作 | 专业技能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完成AWS云计算技术培训，获得相关认证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参加敏捷开发Scrum Master认证培训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季度绩效优秀奖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技术创新奖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拥有多年相关工作经验，熟练掌握专业技能和工具。具备敏锐的业务洞察力，能够准确理解需求并提供有效解决方案。工作效率高，抗压能力强，能够在快节奏的工作环境中保持高质量的工作输出。具备优秀的项目管理能力，能够协调各方资源，确保项目按时交付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