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林明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手机：15155398009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邮箱：linming641@126.com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应聘职位：工艺工程师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南京大学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知名企业    资深工艺工程师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民营企业    资深工艺工程师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创业公司    资深工艺工程师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上市公司    高级工艺工程师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团队协作 | 问题解决 | 数据分析 | 专业技能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