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李洋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手机：13801281469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邮箱：liyang128@163.com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应聘职位：工艺工程师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2012.09 - 2015.06    西安交通大学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上市公司    资深工艺工程师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参与工艺工程师项目规划和执行，协调各方资源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负责工艺工程师相关工作，确保工作质量和效率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与团队成员密切合作，共同完成工艺工程师目标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建立和完善工艺工程师工作流程和标准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持续学习工艺工程师领域新知识和技能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服务机构    资深工艺工程师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参与工艺工程师项目规划和执行，协调各方资源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持续学习工艺工程师领域新知识和技能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与团队成员密切合作，共同完成工艺工程师目标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负责工艺工程师相关工作，确保工作质量和效率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建立和完善工艺工程师工作流程和标准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为工艺工程师工作提供专业建议和解决方案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2017.01 - 2020.12    国有企业    高级工艺工程师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建立和完善工艺工程师工作流程和标准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与团队成员密切合作，共同完成工艺工程师目标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为工艺工程师工作提供专业建议和解决方案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负责工艺工程师相关工作，确保工作质量和效率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持续学习工艺工程师领域新知识和技能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咨询公司    资深工艺工程师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参与工艺工程师项目规划和执行，协调各方资源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建立和完善工艺工程师工作流程和标准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持续学习工艺工程师领域新知识和技能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与团队成员密切合作，共同完成工艺工程师目标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负责工艺工程师相关工作，确保工作质量和效率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为工艺工程师工作提供专业建议和解决方案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团队协作 | 专业技能 | 沟通能力 | 项目管理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