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手机：15890061033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邮箱：zhujuan781@gmail.com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联合利华    高级市场营销专员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华为    高级市场营销专员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可口可乐    高级市场营销专员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OPPO    高级市场营销专员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数字营销 | 数据分析 | 内容营销 | 活动策划 | 广告投放 | 公关传播 | 社交媒体 | 市场策划 | 品牌推广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