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何勇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手机：15801317757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邮箱：heyong371@qq.com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应聘职位：市场调研员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浙江大学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外资企业    高级市场调研员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服务机构    高级市场调研员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国有企业    高级市场调研员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咨询公司    高级市场调研员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项目管理 | 问题解决 | 数据分析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