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手机：13939635802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邮箱：wangyan958@sina.com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应聘职位：市场调研员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清华大学    工商管理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国有企业    资深市场调研员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外资企业    高级市场调研员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知名企业    资深市场调研员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为市场调研员工作提供专业建议和解决方案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咨询公司    资深市场调研员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持续学习市场调研员领域新知识和技能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与团队成员密切合作，共同完成市场调研员目标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参与市场调研员项目规划和执行，协调各方资源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建立和完善市场调研员工作流程和标准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负责市场调研员相关工作，确保工作质量和效率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市场调研员优化项目：改进工作流程，效率提升30%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沟通能力 | 问题解决 | 专业技能 | 团队协作 | 数据分析 | 项目管理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