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手机：15287769301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邮箱：luofang506@gmail.com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高级广告策划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知名企业    高级广告策划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服务机构    高级广告策划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高级广告策划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项目管理 | 问题解决 | 专业技能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