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手机：15889716941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邮箱：linqiang504@163.com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高级广告策划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知名企业    高级广告策划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咨询公司    资深广告策划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国有企业    资深广告策划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专业技能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