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手机：15122411057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邮箱：sunna122@qq.com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资深成本会计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行业龙头    高级成本会计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高级成本会计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咨询公司    高级成本会计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专业技能 | 项目管理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