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手机：15978437733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邮箱：xuyang790@qq.com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2012.09 - 2016.06    北京大学    工业工程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资深成本会计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创业公司    高级成本会计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咨询公司    高级成本会计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国有企业    高级成本会计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团队协作 | 数据分析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