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手机：15861031016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邮箱：he678@qq.com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应聘职位：成本会计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2018.09 - 2021.06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成本会计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民营企业    成本会计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行业龙头    中级成本会计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专业机构    中级成本会计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为成本会计工作提供专业建议和解决方案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负责成本会计相关工作，确保工作质量和效率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建立和完善成本会计工作流程和标准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与团队成员密切合作，共同完成成本会计目标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参与成本会计项目规划和执行，协调各方资源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持续学习成本会计领域新知识和技能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成本会计创新项目：引入新方法，获得良好效果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问题解决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