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手机：15087418150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邮箱：zhangtao476@163.com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应聘职位：技术文档工程师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清华大学    新闻传播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京东    技术文档工程师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阿里巴巴    中级技术文档工程师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小米    技术文档工程师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OPPO    技术文档工程师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工具使用 | 视频制作 | API文档 | 文档管理 | 用户手册 | 技术写作 | 知识管理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