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手机：15033819118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邮箱：lichao448@qq.com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应聘职位：技术文档工程师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2013.09 - 2017.06    中山大学    新闻传播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OPPO    高级技术文档工程师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负责技术文档编写，制作用户手册、API文档和开发指南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API文档平台建设：构建在线API文档平台，开发者满意度提升40%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文档标准化：制定文档标准，文档质量显著提升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华为    高级技术文档工程师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文档标准化：制定文档标准，文档质量显著提升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vivo    高级技术文档工程师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API文档平台建设：构建在线API文档平台，开发者满意度提升40%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文档标准化：制定文档标准，文档质量显著提升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京东    高级技术文档工程师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负责技术文档编写，制作用户手册、API文档和开发指南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文档标准化：制定文档标准，文档质量显著提升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用户手册 | 视频制作 | 技术写作 | 知识管理 | API文档 | 文档管理 | 工具使用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